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DB116_length_758_mean_cov_22.1372031662</w:t>
      </w:r>
    </w:p>
    <w:p>
      <w:pPr/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7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