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DB116_length_687_mean_cov_11.3508005822</w:t>
      </w:r>
    </w:p>
    <w:p>
      <w:pPr/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br/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