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DB116_length_621_mean_cov_7.48792270531</w:t>
      </w:r>
    </w:p>
    <w:p>
      <w:pPr/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