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DB116_length_610_mean_cov_9.09672131148</w:t>
      </w:r>
    </w:p>
    <w:p>
      <w:pPr/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