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DB116_length_573_mean_cov_9.19371727749</w:t>
      </w:r>
    </w:p>
    <w:p>
      <w:pPr/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