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DB116_length_566_mean_cov_9.55830388693</w:t>
      </w:r>
    </w:p>
    <w:p>
      <w:pPr/>
      <w:r>
        <w:t>T</w:t>
      </w:r>
      <w:r>
        <w:t>A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G</w:t>
      </w:r>
      <w:r>
        <w:t>G</w:t>
      </w:r>
      <w:r>
        <w:t>T</w:t>
      </w:r>
      <w:r>
        <w:t>T</w:t>
      </w:r>
      <w:r>
        <w:t>C</w:t>
      </w:r>
      <w:r>
        <w:t>G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C</w:t>
      </w:r>
      <w:r>
        <w:t>C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T</w:t>
      </w:r>
      <w:r>
        <w:t>A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A</w:t>
      </w:r>
      <w:r>
        <w:rPr>
          <w:color w:val="000000"/>
        </w:rPr>
        <w:t>|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br/>
      </w:r>
      <w:r>
        <w:t>G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C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G</w:t>
      </w:r>
      <w:r>
        <w:t>C</w:t>
      </w:r>
      <w:r>
        <w:t>T</w:t>
      </w:r>
      <w:r>
        <w:t>A</w:t>
      </w:r>
      <w:r>
        <w:t>G</w:t>
      </w:r>
      <w:r>
        <w:t>G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C</w:t>
      </w:r>
      <w:r>
        <w:t>G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t>A</w:t>
      </w:r>
      <w:r>
        <w:t>T</w:t>
      </w:r>
      <w:r>
        <w:t>T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