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DB116_length_547_mean_cov_16.9323583181</w:t>
      </w:r>
    </w:p>
    <w:p>
      <w:pPr/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