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DB116_length_541_mean_cov_8.40295748614</w:t>
      </w:r>
    </w:p>
    <w:p>
      <w:pPr/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