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DB116_length_517_mean_cov_5.79883945841</w:t>
      </w:r>
    </w:p>
    <w:p>
      <w:pPr/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