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DB116_length_459_mean_cov_3.90849673203</w:t>
      </w:r>
    </w:p>
    <w:p>
      <w:pPr/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