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DB116_length_433_mean_cov_6.58198614319</w:t>
      </w:r>
    </w:p>
    <w:p>
      <w:pPr/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