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DB116_length_377_mean_cov_4.84615384615</w:t>
      </w:r>
    </w:p>
    <w:p>
      <w:pPr/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