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DB116_length_332_mean_cov_6.04819277108</w:t>
      </w:r>
    </w:p>
    <w:p>
      <w:pPr/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