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DB116_length_309_mean_cov_5.82524271845</w:t>
      </w:r>
    </w:p>
    <w:p>
      <w:pPr/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