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DB116_length_303_mean_cov_3.9603960396</w:t>
      </w:r>
    </w:p>
    <w:p>
      <w:pPr/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