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DB116_length_301_mean_cov_4.98338870432</w:t>
      </w:r>
    </w:p>
    <w:p>
      <w:pPr/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