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DB115_length_865_mean_cov_11.6184971098</w:t>
      </w:r>
    </w:p>
    <w:p>
      <w:pPr/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N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