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DB115_length_1368_mean_cov_12.8961988304</w:t>
      </w:r>
    </w:p>
    <w:p>
      <w:pPr/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