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DB115_length_1358_mean_cov_11.7503681885</w:t>
      </w:r>
    </w:p>
    <w:p>
      <w:pPr/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