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DB115_length_889_mean_cov_13.7457817773</w:t>
      </w:r>
    </w:p>
    <w:p>
      <w:pPr/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br/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