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DB115_length_830_mean_cov_7.95180722892</w:t>
      </w:r>
    </w:p>
    <w:p>
      <w:pPr/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