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DB115_length_819_mean_cov_31.5653235653</w:t>
      </w:r>
    </w:p>
    <w:p>
      <w:pPr/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