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DB115_length_766_mean_cov_10.3785900783</w:t>
      </w:r>
    </w:p>
    <w:p>
      <w:pPr/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