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DB115_length_753_mean_cov_7.37051792829</w:t>
      </w:r>
    </w:p>
    <w:p>
      <w:pPr/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