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DB115_length_686_mean_cov_7.43440233236</w:t>
      </w:r>
    </w:p>
    <w:p>
      <w:pPr/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G</w:t>
      </w:r>
      <w: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