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DB115_length_638_mean_cov_6.26645768025</w:t>
      </w:r>
    </w:p>
    <w:p>
      <w:pPr/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