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DB115_length_633_mean_cov_14.691943128</w:t>
      </w:r>
    </w:p>
    <w:p>
      <w:pPr/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