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DB115_length_619_mean_cov_9.88045234249</w:t>
      </w:r>
    </w:p>
    <w:p>
      <w:pPr/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