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DB115_length_592_mean_cov_7.09459459459</w:t>
      </w:r>
    </w:p>
    <w:p>
      <w:pPr/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