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DB115_length_588_mean_cov_7.84013605442</w:t>
      </w:r>
    </w:p>
    <w:p>
      <w:pPr/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