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DB115_length_584_mean_cov_10.7174657534</w:t>
      </w:r>
    </w:p>
    <w:p>
      <w:pPr/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