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DB115_length_555_mean_cov_9.18918918919</w:t>
      </w:r>
    </w:p>
    <w:p>
      <w:pPr/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