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DB115_length_535_mean_cov_14.5757009346</w:t>
      </w:r>
    </w:p>
    <w:p>
      <w:pPr/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