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DB115_length_474_mean_cov_6.32489451477</w:t>
      </w:r>
    </w:p>
    <w:p>
      <w:pPr/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