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DB115_length_406_mean_cov_5.54187192118</w:t>
      </w:r>
    </w:p>
    <w:p>
      <w:pPr/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