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DB115_length_361_mean_cov_4.57617728532</w:t>
      </w:r>
    </w:p>
    <w:p>
      <w:pPr/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