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DB115_length_262_mean_cov_19.0877862595</w:t>
      </w:r>
    </w:p>
    <w:p>
      <w:pPr/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G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