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DB114_length_693_mean_cov_5.19480519481</w:t>
      </w:r>
    </w:p>
    <w:p>
      <w:pPr/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