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DB114_length_405_mean_cov_11.1209876543</w:t>
      </w:r>
    </w:p>
    <w:p>
      <w:pPr/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