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DB114_length_664_mean_cov_10.6174698795</w:t>
      </w:r>
    </w:p>
    <w:p>
      <w:pPr/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