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DB114_length_661_mean_cov_4.99243570348</w:t>
      </w:r>
    </w:p>
    <w:p>
      <w:pPr/>
      <w:r>
        <w:t>T</w:t>
      </w:r>
      <w:r>
        <w:t>C</w:t>
      </w:r>
      <w:r>
        <w:t>A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C</w:t>
      </w:r>
      <w:r>
        <w:t>C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G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G</w:t>
      </w:r>
      <w:r>
        <w:t>A</w:t>
      </w:r>
      <w:r>
        <w:t>T</w:t>
      </w:r>
      <w:r>
        <w:t>C</w:t>
      </w:r>
      <w:r>
        <w:t>T</w:t>
      </w:r>
      <w:r>
        <w:t>A</w:t>
      </w:r>
      <w:r>
        <w:t>T</w:t>
      </w:r>
      <w:r>
        <w:t>T</w:t>
      </w:r>
      <w:r>
        <w:t>C</w:t>
      </w:r>
      <w:r>
        <w:t>T</w:t>
      </w:r>
      <w:r>
        <w:t>G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A</w:t>
      </w:r>
      <w:r>
        <w:t>T</w:t>
      </w:r>
      <w:r>
        <w:t>G</w:t>
      </w:r>
      <w:r>
        <w:t>G</w:t>
      </w:r>
      <w:r>
        <w:t>A</w:t>
      </w:r>
      <w:r>
        <w:t>C</w:t>
      </w:r>
      <w:r>
        <w:t>A</w:t>
      </w:r>
      <w:r>
        <w:t>T</w:t>
      </w:r>
      <w:r>
        <w:t>T</w:t>
      </w:r>
      <w:r>
        <w:t>G</w:t>
      </w:r>
      <w:r>
        <w:t>G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C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G</w:t>
      </w:r>
      <w:r>
        <w:t>C</w:t>
      </w:r>
      <w:r>
        <w:t>A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5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8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T</w:t>
      </w:r>
      <w:r>
        <w:t>A</w:t>
      </w:r>
      <w:r>
        <w:t>A</w:t>
      </w:r>
      <w:r>
        <w:t>G</w:t>
      </w:r>
      <w:r>
        <w:t>T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G</w:t>
      </w:r>
      <w:r>
        <w:t>C</w:t>
      </w:r>
      <w:r>
        <w:t>T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G</w:t>
      </w:r>
      <w:r>
        <w:t>T</w:t>
      </w:r>
      <w:r>
        <w:t>G</w:t>
      </w:r>
      <w:r>
        <w:t>C</w:t>
      </w:r>
      <w:r>
        <w:t>A</w:t>
      </w:r>
      <w:r>
        <w:t>T</w:t>
      </w:r>
      <w:r>
        <w:t>G</w:t>
      </w:r>
      <w:r>
        <w:t>T</w:t>
      </w:r>
      <w:r>
        <w:t>A</w:t>
      </w:r>
      <w:r>
        <w:t>C</w:t>
      </w:r>
      <w:r>
        <w:t>A</w:t>
      </w:r>
      <w:r>
        <w:t>T</w:t>
      </w:r>
      <w:r>
        <w:t>G</w:t>
      </w:r>
      <w:r>
        <w:t>T</w:t>
      </w:r>
      <w:r>
        <w:t>A</w:t>
      </w:r>
      <w:r>
        <w:t>C</w:t>
      </w:r>
      <w:r>
        <w:t>C</w:t>
      </w:r>
      <w:r>
        <w:t>C</w:t>
      </w:r>
      <w:r>
        <w:t>T</w:t>
      </w:r>
      <w:r>
        <w:t>G</w:t>
      </w:r>
      <w:r>
        <w:t>G</w:t>
      </w:r>
      <w:r>
        <w:t>T</w:t>
      </w:r>
      <w:r>
        <w:t>G</w:t>
      </w:r>
      <w:r>
        <w:t>T</w:t>
      </w:r>
      <w:r>
        <w:t>T</w:t>
      </w:r>
      <w:r>
        <w:t>C</w:t>
      </w:r>
      <w:r>
        <w:t>A</w:t>
      </w:r>
      <w:r>
        <w:t>G</w:t>
      </w:r>
      <w:r>
        <w:t>G</w:t>
      </w:r>
      <w:r>
        <w:t>T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G</w:t>
      </w:r>
      <w:r>
        <w:t>G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T</w:t>
      </w:r>
      <w:r>
        <w:t>G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T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T</w:t>
      </w:r>
      <w:r>
        <w:t>A</w:t>
      </w:r>
      <w: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G</w:t>
      </w:r>
      <w:r>
        <w:t>C</w:t>
      </w:r>
      <w:r>
        <w:t>A</w:t>
      </w:r>
      <w:r>
        <w:t>T</w:t>
      </w:r>
      <w:r>
        <w:t>A</w:t>
      </w:r>
      <w:r>
        <w:t>C</w:t>
      </w:r>
      <w:r>
        <w:t>T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G</w:t>
      </w:r>
      <w:r>
        <w:t>T</w:t>
      </w:r>
      <w:r>
        <w:t>A</w:t>
      </w:r>
      <w:r>
        <w:t>T</w:t>
      </w:r>
      <w:r>
        <w:t>A</w:t>
      </w:r>
      <w:r>
        <w:t>C</w:t>
      </w:r>
      <w:r>
        <w:t>A</w:t>
      </w:r>
      <w:r>
        <w:t>C</w:t>
      </w:r>
      <w:r>
        <w:t>A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C</w:t>
      </w:r>
      <w:r>
        <w:t>A</w:t>
      </w:r>
      <w:r>
        <w:t>G</w:t>
      </w:r>
      <w:r>
        <w:t>A</w:t>
      </w:r>
      <w:r>
        <w:t>T</w:t>
      </w:r>
      <w:r>
        <w:t>A</w:t>
      </w:r>
      <w:r>
        <w:t>C</w:t>
      </w:r>
      <w:r>
        <w:t>T</w:t>
      </w:r>
      <w:r>
        <w:t>A</w:t>
      </w:r>
      <w:r>
        <w:t>C</w:t>
      </w:r>
      <w:r>
        <w:t>A</w:t>
      </w:r>
      <w:r>
        <w:t>C</w:t>
      </w:r>
      <w:r>
        <w:t>A</w:t>
      </w:r>
      <w:r>
        <w:t>T</w:t>
      </w:r>
      <w:r>
        <w:t>A</w:t>
      </w:r>
      <w:r>
        <w:t>C</w:t>
      </w:r>
      <w:r>
        <w:t>T</w:t>
      </w:r>
      <w:r>
        <w:t>C</w:t>
      </w:r>
      <w:r>
        <w:t>T</w:t>
      </w:r>
      <w:r>
        <w:t>A</w:t>
      </w:r>
      <w:r>
        <w:t>T</w:t>
      </w:r>
      <w:r>
        <w:t>G</w:t>
      </w:r>
      <w:r>
        <w:t>T</w:t>
      </w:r>
      <w:r>
        <w:t>A</w:t>
      </w:r>
      <w:r>
        <w:t>T</w:t>
      </w:r>
      <w:r>
        <w:t>A</w:t>
      </w:r>
      <w:r>
        <w:t>G</w:t>
      </w:r>
      <w:r>
        <w:t>A</w:t>
      </w:r>
      <w:r>
        <w:t>C</w:t>
      </w:r>
      <w:r>
        <w:t>A</w:t>
      </w:r>
      <w:r>
        <w:t>C</w:t>
      </w:r>
      <w:r>
        <w:t>A</w:t>
      </w:r>
      <w:r>
        <w:t>T</w:t>
      </w:r>
      <w:r>
        <w:t>A</w:t>
      </w:r>
      <w:r>
        <w:t>C</w:t>
      </w:r>
      <w:r>
        <w:t>A</w:t>
      </w:r>
      <w:r>
        <w:t>C</w:t>
      </w:r>
      <w:r>
        <w:t>A</w:t>
      </w:r>
      <w:r>
        <w:t>A</w:t>
      </w:r>
      <w:r>
        <w:t>T</w:t>
      </w:r>
      <w:r>
        <w:t>G</w:t>
      </w:r>
      <w:r>
        <w:t>T</w:t>
      </w:r>
      <w:r>
        <w:t>A</w:t>
      </w:r>
      <w:r>
        <w:t>C</w:t>
      </w:r>
      <w:r>
        <w:t>A</w:t>
      </w:r>
      <w:r>
        <w:t>T</w:t>
      </w:r>
      <w:r>
        <w:t>A</w:t>
      </w:r>
      <w:r>
        <w:rPr>
          <w:color w:val="000000"/>
        </w:rPr>
        <w:t>|</w:t>
      </w:r>
      <w:r>
        <w:rPr>
          <w:color w:val="DC143C"/>
          <w:u w:val="single"/>
        </w:rPr>
        <w:t>A</w:t>
      </w:r>
      <w:r>
        <w:rPr>
          <w:color w:val="DC143C"/>
          <w:u w:val="single"/>
        </w:rPr>
        <w:t>T</w:t>
      </w:r>
      <w:r>
        <w:rPr>
          <w:color w:val="DC143C"/>
          <w:u w:val="single"/>
        </w:rPr>
        <w:t>A</w:t>
      </w:r>
      <w:r>
        <w:rPr>
          <w:color w:val="DC143C"/>
          <w:u w:val="single"/>
        </w:rPr>
        <w:t>T</w:t>
      </w:r>
      <w:r>
        <w:rPr>
          <w:color w:val="DC143C"/>
          <w:u w:val="single"/>
        </w:rPr>
        <w:t>A</w:t>
      </w:r>
      <w:r>
        <w:rPr>
          <w:color w:val="DC143C"/>
          <w:u w:val="single"/>
        </w:rPr>
        <w:t>C</w:t>
      </w:r>
      <w:r>
        <w:rPr>
          <w:color w:val="DC143C"/>
          <w:u w:val="single"/>
        </w:rPr>
        <w:t>A</w:t>
      </w:r>
      <w:r>
        <w:rPr>
          <w:color w:val="000000"/>
        </w:rPr>
        <w:t>|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t>T</w:t>
      </w:r>
      <w:r>
        <w:t>A</w:t>
      </w:r>
      <w:r>
        <w:t>T</w:t>
      </w:r>
      <w:r>
        <w:t>A</w:t>
      </w:r>
      <w:r>
        <w:t>G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br/>
      </w:r>
      <w:r>
        <w:t>T</w:t>
      </w:r>
      <w:r>
        <w:t>G</w:t>
      </w:r>
      <w:r>
        <w:t>G</w:t>
      </w:r>
      <w:r>
        <w:t>G</w:t>
      </w:r>
      <w:r>
        <w:t>G</w:t>
      </w:r>
      <w:r>
        <w:t>A</w:t>
      </w:r>
      <w:r>
        <w:t>A</w:t>
      </w:r>
      <w:r>
        <w:t>T</w:t>
      </w:r>
      <w:r>
        <w:t>A</w:t>
      </w:r>
      <w:r>
        <w:t>G</w:t>
      </w:r>
      <w:r>
        <w:t>T</w:t>
      </w:r>
      <w:r>
        <w:t>A</w:t>
      </w:r>
      <w:r>
        <w:t>G</w:t>
      </w:r>
      <w:r>
        <w:t>G</w:t>
      </w:r>
      <w:r>
        <w:t>T</w:t>
      </w:r>
      <w:r>
        <w:t>G</w:t>
      </w:r>
      <w:r>
        <w:t>C</w:t>
      </w:r>
      <w:r>
        <w:t>C</w:t>
      </w:r>
      <w:r>
        <w:t>C</w:t>
      </w:r>
      <w:r>
        <w:t>A</w:t>
      </w:r>
      <w:r>
        <w:t>A</w:t>
      </w:r>
      <w:r>
        <w:t>T</w:t>
      </w:r>
      <w:r>
        <w:t>A</w:t>
      </w:r>
      <w:r>
        <w:t>A</w:t>
      </w:r>
      <w:r>
        <w:t>G</w:t>
      </w:r>
      <w:r>
        <w:t>T</w:t>
      </w:r>
      <w:r>
        <w:t>G</w:t>
      </w:r>
      <w:r>
        <w:t>G</w:t>
      </w:r>
      <w:r>
        <w:t>T</w:t>
      </w:r>
      <w:r>
        <w:t>G</w:t>
      </w:r>
      <w:r>
        <w:t>A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C</w:t>
      </w:r>
      <w:r>
        <w:t>C</w:t>
      </w:r>
      <w:r>
        <w:t>T</w:t>
      </w:r>
      <w:r>
        <w:t>C</w:t>
      </w:r>
      <w:r>
        <w:t>G</w:t>
      </w:r>
      <w:r>
        <w:t>T</w:t>
      </w:r>
      <w:r>
        <w:t>A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G</w:t>
      </w:r>
      <w:r>
        <w:t>T</w:t>
      </w:r>
      <w:r>
        <w:t>G</w:t>
      </w:r>
      <w:r>
        <w:t>G</w:t>
      </w:r>
      <w:r>
        <w:t>T</w:t>
      </w:r>
      <w:r>
        <w:t>A</w:t>
      </w:r>
      <w:r>
        <w:t>A</w:t>
      </w:r>
      <w:r>
        <w:t>A</w:t>
      </w:r>
      <w:r>
        <w:t>G</w:t>
      </w:r>
      <w:r>
        <w:t>T</w:t>
      </w:r>
      <w:r>
        <w:t>C</w:t>
      </w:r>
      <w:r>
        <w:t>A</w:t>
      </w:r>
      <w:r>
        <w:t>C</w:t>
      </w:r>
      <w:r>
        <w:t>C</w:t>
      </w:r>
      <w:r>
        <w:t>A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br/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T</w:t>
      </w:r>
      <w:r>
        <w:t>T</w:t>
      </w:r>
      <w:r>
        <w:t>C</w:t>
      </w:r>
      <w:r>
        <w:t>C</w:t>
      </w:r>
      <w:r>
        <w:t>A</w:t>
      </w:r>
      <w:r>
        <w:t>G</w:t>
      </w:r>
      <w:r>
        <w:t>C</w:t>
      </w:r>
      <w:r>
        <w:t>A</w:t>
      </w:r>
      <w:r>
        <w:t>G</w:t>
      </w:r>
      <w:r>
        <w:t>A</w:t>
      </w:r>
      <w:r>
        <w:t>C</w:t>
      </w:r>
      <w:r>
        <w:t>T</w:t>
      </w:r>
      <w:r>
        <w:t>G</w:t>
      </w:r>
      <w:r>
        <w:t>T</w:t>
      </w:r>
      <w:r>
        <w:t>G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C</w:t>
      </w:r>
      <w:r>
        <w:t>A</w:t>
      </w:r>
      <w:r>
        <w:t>G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T</w:t>
      </w:r>
      <w:r>
        <w:t>C</w:t>
      </w:r>
      <w:r>
        <w:t>T</w:t>
      </w:r>
      <w:r>
        <w:t>T</w:t>
      </w:r>
      <w:r>
        <w:t>G</w:t>
      </w:r>
      <w:r>
        <w:t>A</w:t>
      </w:r>
      <w:r>
        <w:t>G</w:t>
      </w:r>
      <w:r>
        <w:t>G</w:t>
      </w:r>
      <w:r>
        <w:t>G</w:t>
      </w:r>
      <w:r>
        <w:t>T</w:t>
      </w:r>
      <w:r>
        <w:t>T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T</w:t>
      </w:r>
      <w:r>
        <w:t>G</w:t>
      </w:r>
      <w:r>
        <w:t>A</w:t>
      </w:r>
      <w:r>
        <w:t>A</w:t>
      </w:r>
      <w:r>
        <w:t>T</w:t>
      </w:r>
      <w:r>
        <w:t>G</w:t>
      </w:r>
      <w:r>
        <w:t>G</w:t>
      </w:r>
      <w:r>
        <w:t>T</w:t>
      </w:r>
      <w:r>
        <w:t>C</w:t>
      </w:r>
      <w:r>
        <w:t>C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T</w:t>
      </w:r>
      <w:r>
        <w:t>A</w:t>
      </w:r>
      <w:r>
        <w:t>G</w:t>
      </w:r>
      <w:r>
        <w:t>C</w:t>
      </w:r>
      <w:r>
        <w:t>T</w:t>
      </w:r>
      <w:r>
        <w:t>T</w:t>
      </w:r>
      <w:r>
        <w:t>G</w:t>
      </w:r>
      <w:r>
        <w:t>T</w:t>
      </w:r>
      <w:r>
        <w:t>A</w:t>
      </w:r>
      <w:r>
        <w:t>C</w:t>
      </w:r>
      <w:r>
        <w:t>T</w:t>
      </w:r>
      <w:r>
        <w:t>G</w:t>
      </w:r>
      <w:r>
        <w:t>T</w:t>
      </w:r>
      <w:r>
        <w:t>T</w:t>
      </w:r>
      <w:r>
        <w:t>G</w:t>
      </w:r>
      <w:r>
        <w:t>T</w:t>
      </w:r>
      <w:r>
        <w:t>G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C</w:t>
      </w:r>
      <w:r>
        <w:t>T</w:t>
      </w:r>
      <w:r>
        <w:t>C</w:t>
      </w:r>
      <w:r>
        <w:t>T</w:t>
      </w:r>
      <w:r>
        <w:t>T</w:t>
      </w:r>
      <w:r>
        <w:t>C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A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T</w:t>
      </w:r>
      <w:r>
        <w:t>G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T</w:t>
      </w:r>
      <w:r>
        <w:t>A</w:t>
      </w:r>
      <w:r>
        <w:t>C</w:t>
      </w:r>
      <w:r>
        <w:t>C</w:t>
      </w:r>
      <w:r>
        <w:t>C</w:t>
      </w:r>
      <w:r>
        <w:t>T</w:t>
      </w:r>
      <w:r>
        <w:t>A</w:t>
      </w:r>
      <w:r>
        <w:t>G</w:t>
      </w:r>
      <w:r>
        <w:t>T</w:t>
      </w:r>
      <w:r>
        <w:t>C</w:t>
      </w:r>
      <w:r>
        <w:t>C</w:t>
      </w:r>
      <w:r>
        <w:t>T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G</w:t>
      </w:r>
      <w:r>
        <w:t>G</w:t>
      </w:r>
      <w:r>
        <w:t>A</w:t>
      </w:r>
      <w:r>
        <w:t>A</w:t>
      </w:r>
      <w:r>
        <w:t>T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G</w:t>
      </w:r>
      <w:r>
        <w:t>T</w:t>
      </w:r>
      <w:r>
        <w:t>G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A</w:t>
      </w:r>
      <w:r>
        <w:t>C</w:t>
      </w:r>
      <w:r>
        <w:t>C</w:t>
      </w:r>
      <w:r>
        <w:t>T</w:t>
      </w:r>
      <w:r>
        <w:t>G</w:t>
      </w:r>
      <w:r>
        <w:t>A</w:t>
      </w:r>
      <w:r>
        <w:t>G</w:t>
      </w:r>
      <w:r>
        <w:t>T</w:t>
      </w:r>
      <w:r>
        <w:t>G</w:t>
      </w:r>
      <w:r>
        <w:t>T</w:t>
      </w:r>
      <w:r>
        <w:t>A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A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t>G</w:t>
      </w:r>
      <w:r>
        <w:t>G</w:t>
      </w:r>
      <w:r>
        <w:t>A</w:t>
      </w:r>
      <w: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