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DB114_length_606_mean_cov_10.8910891089</w:t>
      </w:r>
    </w:p>
    <w:p>
      <w:pPr/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000000"/>
        </w:rPr>
        <w:t>|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G</w:t>
      </w:r>
      <w:r>
        <w:t>C</w:t>
      </w:r>
      <w:r>
        <w:t>T</w:t>
      </w:r>
      <w:r>
        <w:t>C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