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DB114_length_585_mean_cov_11.7401709402</w:t>
      </w:r>
    </w:p>
    <w:p>
      <w:pPr/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X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7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C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C</w:t>
      </w:r>
      <w:r>
        <w:t>T</w:t>
      </w:r>
      <w:r>
        <w:t>A</w:t>
      </w:r>
      <w:r>
        <w:t>T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G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000000"/>
        </w:rPr>
        <w:t>|</w:t>
      </w:r>
      <w:r>
        <w:t>A</w:t>
      </w:r>
      <w:r>
        <w:t>G</w:t>
      </w:r>
      <w:r>
        <w:t>T</w:t>
      </w:r>
      <w:r>
        <w:t>T</w:t>
      </w:r>
      <w:r>
        <w:t>G</w:t>
      </w:r>
      <w:r>
        <w:t>G</w:t>
      </w:r>
      <w:r>
        <w:t>T</w:t>
      </w:r>
      <w:r>
        <w:t>A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G</w:t>
      </w:r>
      <w:r>
        <w:t>T</w:t>
      </w:r>
      <w:r>
        <w:t>G</w:t>
      </w:r>
      <w:r>
        <w:t>A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X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A</w:t>
      </w:r>
      <w:r>
        <w:t>T</w:t>
      </w:r>
      <w:r>
        <w:t>A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G</w:t>
      </w:r>
      <w:r>
        <w:t>T</w:t>
      </w:r>
      <w:r>
        <w:t>A</w:t>
      </w:r>
      <w:r>
        <w:t>G</w:t>
      </w:r>
      <w:r>
        <w:t>T</w:t>
      </w:r>
      <w:r>
        <w:t>A</w:t>
      </w:r>
      <w:r>
        <w:t>T</w:t>
      </w:r>
      <w:r>
        <w:t>A</w:t>
      </w:r>
      <w:r>
        <w:t>C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G</w:t>
      </w:r>
      <w:r>
        <w:t>A</w:t>
      </w:r>
      <w:r>
        <w:t>G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G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t>A</w:t>
      </w:r>
      <w:r>
        <w:t>C</w:t>
      </w:r>
      <w:r>
        <w:t>T</w:t>
      </w:r>
      <w:r>
        <w:t>C</w:t>
      </w:r>
      <w:r>
        <w:t>T</w:t>
      </w:r>
      <w:r>
        <w:t>C</w:t>
      </w:r>
      <w:r>
        <w:t>G</w:t>
      </w:r>
      <w:r>
        <w:t>C</w:t>
      </w:r>
      <w:r>
        <w:t>C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G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G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C</w:t>
      </w:r>
      <w:r>
        <w:t>G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G</w:t>
      </w:r>
      <w:r>
        <w:t>T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