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DB114_length_561_mean_cov_10.3172905526</w:t>
      </w:r>
    </w:p>
    <w:p>
      <w:pPr/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