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DB114_length_547_mean_cov_5.7550274223</w:t>
      </w:r>
    </w:p>
    <w:p>
      <w:pPr/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