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DB114_length_529_mean_cov_8.73724007561</w:t>
      </w:r>
    </w:p>
    <w:p>
      <w:pPr/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