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DB114_length_515_mean_cov_7.28155339806</w:t>
      </w:r>
    </w:p>
    <w:p>
      <w:pPr/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