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DB114_length_436_mean_cov_5.46100917431</w:t>
      </w:r>
    </w:p>
    <w:p>
      <w:pPr/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