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DB114_length_375_mean_cov_4.0</w:t>
      </w:r>
    </w:p>
    <w:p>
      <w:pPr/>
      <w:r>
        <w:t>C</w:t>
      </w:r>
      <w:r>
        <w:t>C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