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DB114_length_339_mean_cov_7.65781710914</w:t>
      </w:r>
    </w:p>
    <w:p>
      <w:pPr/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G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